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3001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070005984" name="1efa6510-81b7-11f0-b9c2-11cca244c6d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1949189" name="1efa6510-81b7-11f0-b9c2-11cca244c6d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3001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964071883" name="8a4596a0-81b7-11f0-ac21-e774e9c83e1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8173654" name="8a4596a0-81b7-11f0-ac21-e774e9c83e1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3003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513238781" name="141918c0-81b8-11f0-93d3-e9def7237be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3090525" name="141918c0-81b8-11f0-93d3-e9def7237be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3003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121162356" name="2ea9a240-81b8-11f0-aa92-c504f869af4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369379" name="2ea9a240-81b8-11f0-aa92-c504f869af4b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Office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666917292" name="d19bf570-81b8-11f0-b392-5fb57bd96b3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094269" name="d19bf570-81b8-11f0-b392-5fb57bd96b3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3006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031710326" name="5ca7d080-81b9-11f0-b108-6dc8ef1229a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65543634" name="5ca7d080-81b9-11f0-b108-6dc8ef1229a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3004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523874602" name="f7811490-81b9-11f0-b34e-cd6c399a65e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790708" name="f7811490-81b9-11f0-b34e-cd6c399a65e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3002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716412021" name="e671e750-81ba-11f0-baa7-89517dba237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4473915" name="e671e750-81ba-11f0-baa7-89517dba237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3002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086593028" name="b65f3b80-81ba-11f0-bbfa-b9d3ad49af0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97298201" name="b65f3b80-81ba-11f0-bbfa-b9d3ad49af0d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3301</w:t>
            </w:r>
          </w:p>
          <w:p>
            <w:pPr>
              <w:spacing w:before="0" w:after="0" w:line="240" w:lineRule="auto"/>
            </w:pPr>
            <w:r>
              <w:t>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338935706" name="cb626270-81bd-11f0-ab20-4f1665cae1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2592786" name="cb626270-81bd-11f0-ab20-4f1665cae16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3303</w:t>
            </w:r>
          </w:p>
          <w:p>
            <w:pPr>
              <w:spacing w:before="0" w:after="0" w:line="240" w:lineRule="auto"/>
            </w:pPr>
            <w:r>
              <w:t>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108541194" name="6dafea20-81be-11f0-bd1c-dff84e063f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4535833" name="6dafea20-81be-11f0-bd1c-dff84e063f14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3309</w:t>
            </w:r>
          </w:p>
          <w:p>
            <w:pPr>
              <w:spacing w:before="0" w:after="0" w:line="240" w:lineRule="auto"/>
            </w:pPr>
            <w:r>
              <w:t>3. 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908490202" name="24233870-81bf-11f0-a7a9-6b72ea68122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7165822" name="24233870-81bf-11f0-a7a9-6b72ea68122b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Office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101674594" name="f29fcd50-81b8-11f0-8f40-ed8e1665b4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7704479" name="f29fcd50-81b8-11f0-8f40-ed8e1665b4b5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3308</w:t>
            </w:r>
          </w:p>
          <w:p>
            <w:pPr>
              <w:spacing w:before="0" w:after="0" w:line="240" w:lineRule="auto"/>
            </w:pPr>
            <w:r>
              <w:t>3. 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Trockenbausystem jünger als 1990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616716369" name="3ceb4180-81c0-11f0-b946-574a39da52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8179415" name="3ceb4180-81c0-11f0-b946-574a39da5206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3306</w:t>
            </w:r>
          </w:p>
          <w:p>
            <w:pPr>
              <w:spacing w:before="0" w:after="0" w:line="240" w:lineRule="auto"/>
            </w:pPr>
            <w:r>
              <w:t>3. 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Trockenbausystem jünger als 1990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645002680" name="ee2e21b0-81c0-11f0-9e5e-77fe6d17065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4517662" name="ee2e21b0-81c0-11f0-9e5e-77fe6d17065a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3304</w:t>
            </w:r>
          </w:p>
          <w:p>
            <w:pPr>
              <w:spacing w:before="0" w:after="0" w:line="240" w:lineRule="auto"/>
            </w:pPr>
            <w:r>
              <w:t>3. 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Trockenbausystem jünger als 1990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918449096" name="6a08fad0-81c1-11f0-866b-2736f0df654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6594817" name="6a08fad0-81c1-11f0-866b-2736f0df654c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2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Silvana</w:t>
          </w:r>
        </w:p>
        <w:p>
          <w:pPr>
            <w:spacing w:before="0" w:after="0"/>
          </w:pPr>
          <w:r>
            <w:t>456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footer.xml" Type="http://schemas.openxmlformats.org/officeDocument/2006/relationships/footer" Id="rId2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